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87992367" name="e5338fb0-8c96-11f0-b7ca-65da657fac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0825675" name="e5338fb0-8c96-11f0-b7ca-65da657fac9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05816415" name="ea597680-8c96-11f0-b7ca-65da657fac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1788972" name="ea597680-8c96-11f0-b7ca-65da657fac9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Schlafzimmer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VM-20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2741301"/>
                  <wp:effectExtent l="0" t="0" r="0" b="0"/>
                  <wp:docPr id="945947094" name="361f9c70-8ca1-11f0-b7ca-65da657fac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33539176" name="361f9c70-8ca1-11f0-b7ca-65da657fac9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274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2741301"/>
                  <wp:effectExtent l="0" t="0" r="0" b="0"/>
                  <wp:docPr id="220604794" name="37f1c460-8ca1-11f0-b7ca-65da657fac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448208" name="37f1c460-8ca1-11f0-b7ca-65da657fac9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274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Garage 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Wand / 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Wand / 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27190207" name="d3e3aef0-8ca2-11f0-b7ca-65da657fac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10015905" name="d3e3aef0-8ca2-11f0-b7ca-65da657fac9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69022795" name="da40dd40-8ca2-11f0-b7ca-65da657fac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3273997" name="da40dd40-8ca2-11f0-b7ca-65da657fac9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48, 9650 Nesslau</w:t>
          </w:r>
        </w:p>
        <w:p>
          <w:pPr>
            <w:spacing w:before="0" w:after="0"/>
          </w:pPr>
          <w:r>
            <w:t>475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